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4213F01D" w:rsidR="00711497" w:rsidRPr="00F97BC8" w:rsidRDefault="00711497" w:rsidP="00302D02">
            <w:pPr>
              <w:rPr>
                <w:b/>
              </w:rPr>
            </w:pPr>
            <w:r w:rsidRPr="00711497">
              <w:rPr>
                <w:rFonts w:ascii="Segoe UI Semilight" w:hAnsi="Segoe UI Semilight" w:cs="Segoe UI Semilight"/>
                <w:b/>
                <w:color w:val="FF0000"/>
                <w:szCs w:val="22"/>
              </w:rPr>
              <w:t xml:space="preserve">Lot </w:t>
            </w:r>
            <w:r w:rsidR="004E18F2">
              <w:rPr>
                <w:rFonts w:ascii="Segoe UI Semilight" w:hAnsi="Segoe UI Semilight" w:cs="Segoe UI Semilight"/>
                <w:b/>
                <w:color w:val="FF0000"/>
                <w:szCs w:val="22"/>
              </w:rPr>
              <w:t>6</w:t>
            </w:r>
            <w:r w:rsidRPr="00711497">
              <w:rPr>
                <w:rFonts w:ascii="Segoe UI Semilight" w:hAnsi="Segoe UI Semilight" w:cs="Segoe UI Semilight"/>
                <w:b/>
                <w:color w:val="FF0000"/>
                <w:szCs w:val="22"/>
              </w:rPr>
              <w:t xml:space="preserve"> : </w:t>
            </w:r>
            <w:r w:rsidR="004E18F2" w:rsidRPr="004E18F2">
              <w:rPr>
                <w:rFonts w:ascii="Segoe UI Semilight" w:hAnsi="Segoe UI Semilight" w:cs="Segoe UI Semilight"/>
                <w:b/>
                <w:color w:val="FF0000"/>
                <w:szCs w:val="22"/>
              </w:rPr>
              <w:t>ELECTRICITE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9D0AED">
              <w:rPr>
                <w:rFonts w:ascii="Calibri" w:hAnsi="Calibri"/>
              </w:rPr>
            </w:r>
            <w:r w:rsidR="009D0AE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9D0AED">
              <w:rPr>
                <w:rFonts w:ascii="Calibri" w:hAnsi="Calibri"/>
              </w:rPr>
            </w:r>
            <w:r w:rsidR="009D0AE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5290775D"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9D0AED" w:rsidRPr="009D0AED">
        <w:rPr>
          <w:color w:val="auto"/>
          <w:u w:val="none"/>
        </w:rPr>
        <w:t>Bandeau technique SSPI</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2F75EAF4"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9D0AED">
        <w:rPr>
          <w:rFonts w:ascii="Segoe UI Semilight" w:hAnsi="Segoe UI Semilight" w:cs="Segoe UI Semilight"/>
          <w:b/>
          <w:color w:val="FF0000"/>
          <w:szCs w:val="22"/>
        </w:rPr>
        <w:t>6</w:t>
      </w:r>
      <w:r w:rsidRPr="00D57114">
        <w:rPr>
          <w:rFonts w:ascii="Segoe UI Semilight" w:hAnsi="Segoe UI Semilight" w:cs="Segoe UI Semilight"/>
          <w:b/>
          <w:color w:val="FF0000"/>
          <w:szCs w:val="22"/>
        </w:rPr>
        <w:t xml:space="preserve"> - </w:t>
      </w:r>
      <w:r w:rsidR="009D0AED" w:rsidRPr="009D0AED">
        <w:rPr>
          <w:rFonts w:ascii="Segoe UI Semilight" w:hAnsi="Segoe UI Semilight" w:cs="Segoe UI Semilight"/>
          <w:b/>
          <w:color w:val="FF0000"/>
          <w:szCs w:val="22"/>
        </w:rPr>
        <w:t>ELECTRICITE</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C2362" w14:textId="77777777" w:rsidR="009D0AED" w:rsidRDefault="009D0A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2FDB66D2"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9D0AED">
            <w:rPr>
              <w:rFonts w:cs="Segoe UI"/>
              <w:color w:val="FF0000"/>
              <w:sz w:val="14"/>
              <w:szCs w:val="16"/>
            </w:rPr>
            <w:t>6</w:t>
          </w:r>
          <w:r w:rsidRPr="00302D02">
            <w:rPr>
              <w:rFonts w:cs="Segoe UI"/>
              <w:color w:val="FF0000"/>
              <w:sz w:val="14"/>
              <w:szCs w:val="16"/>
            </w:rPr>
            <w:t xml:space="preserve"> - </w:t>
          </w:r>
          <w:r w:rsidR="009D0AED" w:rsidRPr="009D0AED">
            <w:rPr>
              <w:rFonts w:cs="Segoe UI"/>
              <w:color w:val="FF0000"/>
              <w:sz w:val="14"/>
              <w:szCs w:val="16"/>
            </w:rPr>
            <w:t>ELECTRICITE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6FE2" w14:textId="77777777" w:rsidR="009D0AED" w:rsidRDefault="009D0A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0"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8F2"/>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0AED"/>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90"/>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944</Words>
  <Characters>5082</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6014</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4</cp:revision>
  <cp:lastPrinted>2024-06-11T12:10:00Z</cp:lastPrinted>
  <dcterms:created xsi:type="dcterms:W3CDTF">2026-01-12T14:02:00Z</dcterms:created>
  <dcterms:modified xsi:type="dcterms:W3CDTF">2026-01-12T14:18:00Z</dcterms:modified>
</cp:coreProperties>
</file>